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w15="http://schemas.microsoft.com/office/word/2012/wordml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1994"/>
        <w:gridCol w:w="1994"/>
        <w:gridCol w:w="1994"/>
        <w:gridCol w:w="1994"/>
        <w:gridCol w:w="1994"/>
        <w:gridCol w:w="1994"/>
        <w:gridCol w:w="1994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Fundort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Verdachtsmoment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Überblick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Detail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Visuelle Einstufung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w15="http://schemas.microsoft.com/office/word/2012/wordml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w15="http://schemas.microsoft.com/office/word/2012/wordml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EFH. Im Rebacker 4, 8590 Romanshorn</w:t>
          </w:r>
        </w:p>
        <w:p>
          <w:pPr>
            <w:spacing w:before="0" w:after="0"/>
          </w:pPr>
          <w:r>
            <w:t>610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visuellen Befunde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w15="http://schemas.microsoft.com/office/word/2012/wordml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w15="http://schemas.microsoft.com/office/word/2012/wordml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